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17" w:rsidRPr="007B7B9E" w:rsidRDefault="003105C4" w:rsidP="00280C8D">
      <w:pPr>
        <w:pStyle w:val="Tytu"/>
        <w:tabs>
          <w:tab w:val="left" w:pos="851"/>
        </w:tabs>
        <w:spacing w:line="480" w:lineRule="auto"/>
        <w:jc w:val="center"/>
        <w:rPr>
          <w:rFonts w:cs="Times New Roman"/>
          <w:b/>
          <w:bCs/>
          <w:color w:val="C00000"/>
          <w:sz w:val="36"/>
          <w:szCs w:val="36"/>
        </w:rPr>
      </w:pPr>
      <w:r>
        <w:rPr>
          <w:b/>
          <w:bCs/>
          <w:color w:val="C00000"/>
          <w:sz w:val="44"/>
          <w:szCs w:val="36"/>
        </w:rPr>
        <w:t xml:space="preserve">Połącz </w:t>
      </w:r>
      <w:r w:rsidR="0029581D" w:rsidRPr="007B7B9E">
        <w:rPr>
          <w:b/>
          <w:bCs/>
          <w:color w:val="C00000"/>
          <w:sz w:val="44"/>
          <w:szCs w:val="36"/>
        </w:rPr>
        <w:t>graniastosłup</w:t>
      </w:r>
      <w:r>
        <w:rPr>
          <w:b/>
          <w:bCs/>
          <w:color w:val="C00000"/>
          <w:sz w:val="44"/>
          <w:szCs w:val="36"/>
        </w:rPr>
        <w:t>y z ich cechami</w:t>
      </w:r>
    </w:p>
    <w:p w:rsidR="00941317" w:rsidRPr="0029581D" w:rsidRDefault="0096212A" w:rsidP="0029581D">
      <w:pPr>
        <w:ind w:left="186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A45C1C1" wp14:editId="1127056C">
                <wp:simplePos x="0" y="0"/>
                <wp:positionH relativeFrom="column">
                  <wp:posOffset>197388</wp:posOffset>
                </wp:positionH>
                <wp:positionV relativeFrom="paragraph">
                  <wp:posOffset>191135</wp:posOffset>
                </wp:positionV>
                <wp:extent cx="1363345" cy="1429385"/>
                <wp:effectExtent l="0" t="0" r="27305" b="18415"/>
                <wp:wrapNone/>
                <wp:docPr id="77" name="Grupa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345" cy="1429385"/>
                          <a:chOff x="0" y="0"/>
                          <a:chExt cx="2166828" cy="2271370"/>
                        </a:xfrm>
                      </wpg:grpSpPr>
                      <wps:wsp>
                        <wps:cNvPr id="78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0" y="17585"/>
                            <a:ext cx="2163505" cy="2253785"/>
                          </a:xfrm>
                          <a:prstGeom prst="cube">
                            <a:avLst>
                              <a:gd name="adj" fmla="val 27481"/>
                            </a:avLst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Line 8"/>
                        <wps:cNvCnPr/>
                        <wps:spPr bwMode="auto">
                          <a:xfrm>
                            <a:off x="606669" y="17585"/>
                            <a:ext cx="0" cy="163211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9"/>
                        <wps:cNvCnPr/>
                        <wps:spPr bwMode="auto">
                          <a:xfrm flipV="1">
                            <a:off x="0" y="1644162"/>
                            <a:ext cx="603250" cy="6197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10"/>
                        <wps:cNvCnPr/>
                        <wps:spPr bwMode="auto">
                          <a:xfrm flipH="1" flipV="1">
                            <a:off x="606669" y="1626577"/>
                            <a:ext cx="1560159" cy="409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Łącznik prostoliniowy 83"/>
                        <wps:cNvCnPr/>
                        <wps:spPr>
                          <a:xfrm>
                            <a:off x="2162907" y="0"/>
                            <a:ext cx="3175" cy="16681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77" o:spid="_x0000_s1026" style="position:absolute;margin-left:15.55pt;margin-top:15.05pt;width:107.35pt;height:112.55pt;z-index:251708416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7" o:spid="_x0000_s1027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ajX8EA&#10;AADbAAAADwAAAGRycy9kb3ducmV2LnhtbERPz2vCMBS+C/sfwht409Q5pnRNpQxk82ZbYde35q0t&#10;a15KEmv33y8HYceP73d2mM0gJnK+t6xgs05AEDdW99wquNTH1R6ED8gaB8uk4Jc8HPKHRYaptjcu&#10;aapCK2II+xQVdCGMqZS+6cigX9uROHLf1hkMEbpWaoe3GG4G+ZQkL9Jgz7Ghw5HeOmp+qqtRUNan&#10;bTifvqrjtXjeb+rivZzcp1LLx7l4BRFoDv/iu/tDK9jFsfFL/AE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mo1/BAAAA2wAAAA8AAAAAAAAAAAAAAAAAmAIAAGRycy9kb3du&#10;cmV2LnhtbFBLBQYAAAAABAAEAPUAAACGAwAAAAA=&#10;" adj="5936" filled="f" strokecolor="#e36c0a [2409]" strokeweight="1.5pt"/>
                <v:line id="Line 8" o:spid="_x0000_s1028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uJ2cUAAADbAAAADwAAAGRycy9kb3ducmV2LnhtbESPQWsCMRSE74L/ITyhF9Fse2jrapS2&#10;tEWoF3VFvD02z83i5iVsoq7/3hQKPQ4z8w0zW3S2ERdqQ+1YweM4A0FcOl1zpaDYfo1eQYSIrLFx&#10;TApuFGAx7/dmmGt35TVdNrESCcIhRwUmRp9LGUpDFsPYeeLkHV1rMSbZVlK3eE1w28inLHuWFmtO&#10;CwY9fRgqT5uzVbDe78+4Kofu5+a/P+nwXpidL5R6GHRvUxCRuvgf/msvtYKXCfx+S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nuJ2cUAAADbAAAADwAAAAAAAAAA&#10;AAAAAAChAgAAZHJzL2Rvd25yZXYueG1sUEsFBgAAAAAEAAQA+QAAAJMDAAAAAA==&#10;" strokecolor="#e36c0a [2409]" strokeweight="1.5pt">
                  <v:stroke dashstyle="dash"/>
                </v:line>
                <v:line id="Line 9" o:spid="_x0000_s1029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GzRsIAAADbAAAADwAAAGRycy9kb3ducmV2LnhtbERPy2rCQBTdC/7DcAvd6aRCa0gzCVUQ&#10;gihSWwrdXTI3D5K5k2ammv69sxC6PJx3mk+mFxcaXWtZwdMyAkFcWt1yreDzY7eIQTiPrLG3TAr+&#10;yEGezWcpJtpe+Z0uZ1+LEMIuQQWN90MipSsbMuiWdiAOXGVHgz7AsZZ6xGsIN71cRdGLNNhyaGhw&#10;oG1DZXf+NQpOm5/dunteH786V2AVF1h8H/ZKPT5Mb68gPE3+X3x3F1pBHNaHL+EHy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GzRsIAAADbAAAADwAAAAAAAAAAAAAA&#10;AAChAgAAZHJzL2Rvd25yZXYueG1sUEsFBgAAAAAEAAQA+QAAAJADAAAAAA==&#10;" strokecolor="#e36c0a [2409]" strokeweight="1.5pt">
                  <v:stroke dashstyle="dash"/>
                </v:line>
                <v:line id="Line 10" o:spid="_x0000_s1030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OVpsQAAADbAAAADwAAAGRycy9kb3ducmV2LnhtbESP3WoCMRSE7wXfIZyCN1KztaCyNYpV&#10;CgWh4M8DHDanm2U3J0sS190+fVMQejnMzDfMetvbRnTkQ+VYwcssA0FcOF1xqeB6+XhegQgRWWPj&#10;mBQMFGC7GY/WmGt35xN151iKBOGQowITY5tLGQpDFsPMtcTJ+3beYkzSl1J7vCe4beQ8yxbSYsVp&#10;wWBLe0NFfb5ZBfVxSebrZ/B2amQ9TLvLq30/KDV56ndvICL18T/8aH9qBas5/H1JP0B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c5WmxAAAANsAAAAPAAAAAAAAAAAA&#10;AAAAAKECAABkcnMvZG93bnJldi54bWxQSwUGAAAAAAQABAD5AAAAkgMAAAAA&#10;" strokecolor="#e36c0a [2409]" strokeweight="1.5pt">
                  <v:stroke dashstyle="dash"/>
                </v:line>
                <v:line id="Łącznik prostoliniowy 83" o:spid="_x0000_s1031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c6esMAAADbAAAADwAAAGRycy9kb3ducmV2LnhtbESPQWsCMRSE74L/IbxCL6LZWhBZzS4q&#10;KN6kdqHXx+Y12Xbzst1E3f57Uyh4HGbmG2ZdDq4VV+pD41nByywDQVx73bBRUL3vp0sQISJrbD2T&#10;gl8KUBbj0Rpz7W/8RtdzNCJBOOSowMbY5VKG2pLDMPMdcfI+fe8wJtkbqXu8Jbhr5TzLFtJhw2nB&#10;Ykc7S/X3+eIUmOO23tDeZidz+Kqo+mh+5pOdUs9Pw2YFItIQH+H/9lErWL7C35f0A2R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nOnrDAAAA2wAAAA8AAAAAAAAAAAAA&#10;AAAAoQIAAGRycy9kb3ducmV2LnhtbFBLBQYAAAAABAAEAPkAAACRAwAAAAA=&#10;" strokecolor="#e36c0a [2409]" strokeweight="1.5pt"/>
              </v:group>
            </w:pict>
          </mc:Fallback>
        </mc:AlternateContent>
      </w:r>
    </w:p>
    <w:p w:rsidR="00AC79E1" w:rsidRPr="00A966BE" w:rsidRDefault="0096212A" w:rsidP="00AC79E1"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91008" behindDoc="0" locked="0" layoutInCell="1" allowOverlap="1" wp14:anchorId="332ECD0C" wp14:editId="257D0C65">
            <wp:simplePos x="0" y="0"/>
            <wp:positionH relativeFrom="column">
              <wp:posOffset>1435100</wp:posOffset>
            </wp:positionH>
            <wp:positionV relativeFrom="paragraph">
              <wp:posOffset>4629150</wp:posOffset>
            </wp:positionV>
            <wp:extent cx="1638935" cy="2369185"/>
            <wp:effectExtent l="0" t="0" r="0" b="0"/>
            <wp:wrapNone/>
            <wp:docPr id="81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2369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5F3D875" wp14:editId="56C3DE2A">
                <wp:simplePos x="0" y="0"/>
                <wp:positionH relativeFrom="column">
                  <wp:posOffset>360680</wp:posOffset>
                </wp:positionH>
                <wp:positionV relativeFrom="paragraph">
                  <wp:posOffset>6857365</wp:posOffset>
                </wp:positionV>
                <wp:extent cx="1359535" cy="1644015"/>
                <wp:effectExtent l="0" t="0" r="31115" b="32385"/>
                <wp:wrapNone/>
                <wp:docPr id="62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9535" cy="1644015"/>
                          <a:chOff x="0" y="0"/>
                          <a:chExt cx="2696817" cy="3260725"/>
                        </a:xfrm>
                      </wpg:grpSpPr>
                      <wps:wsp>
                        <wps:cNvPr id="63" name="Line 12"/>
                        <wps:cNvCnPr/>
                        <wps:spPr bwMode="auto">
                          <a:xfrm flipH="1">
                            <a:off x="1876425" y="381000"/>
                            <a:ext cx="820392" cy="7672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3"/>
                        <wps:cNvCnPr/>
                        <wps:spPr bwMode="auto">
                          <a:xfrm>
                            <a:off x="0" y="381000"/>
                            <a:ext cx="703193" cy="7672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5" name="Group 1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695575" cy="3260725"/>
                            <a:chOff x="6160" y="5493"/>
                            <a:chExt cx="2530" cy="3060"/>
                          </a:xfrm>
                        </wpg:grpSpPr>
                        <wps:wsp>
                          <wps:cNvPr id="66" name="Line 15"/>
                          <wps:cNvCnPr/>
                          <wps:spPr bwMode="auto">
                            <a:xfrm>
                              <a:off x="8030" y="7473"/>
                              <a:ext cx="66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16"/>
                          <wps:cNvCnPr/>
                          <wps:spPr bwMode="auto">
                            <a:xfrm flipH="1">
                              <a:off x="6160" y="5493"/>
                              <a:ext cx="77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0" y="5493"/>
                              <a:ext cx="1100" cy="198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70C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Line 18"/>
                          <wps:cNvCnPr/>
                          <wps:spPr bwMode="auto">
                            <a:xfrm>
                              <a:off x="8690" y="5853"/>
                              <a:ext cx="0" cy="198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70C0"/>
                              </a:solidFill>
                              <a:headEnd/>
                              <a:tailEnd/>
                            </a:ln>
                            <a:effectLst/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Line 19"/>
                          <wps:cNvCnPr/>
                          <wps:spPr bwMode="auto">
                            <a:xfrm>
                              <a:off x="6160" y="5853"/>
                              <a:ext cx="0" cy="19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0"/>
                          <wps:cNvCnPr/>
                          <wps:spPr bwMode="auto">
                            <a:xfrm>
                              <a:off x="6160" y="7833"/>
                              <a:ext cx="660" cy="7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1"/>
                          <wps:cNvCnPr/>
                          <wps:spPr bwMode="auto">
                            <a:xfrm flipV="1">
                              <a:off x="7920" y="7833"/>
                              <a:ext cx="770" cy="7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20" y="6573"/>
                              <a:ext cx="1100" cy="198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Line 23"/>
                          <wps:cNvCnPr/>
                          <wps:spPr bwMode="auto">
                            <a:xfrm flipV="1">
                              <a:off x="6160" y="7473"/>
                              <a:ext cx="77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4"/>
                          <wps:cNvCnPr/>
                          <wps:spPr bwMode="auto">
                            <a:xfrm flipH="1" flipV="1">
                              <a:off x="8030" y="5493"/>
                              <a:ext cx="66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25"/>
                          <wps:cNvCnPr/>
                          <wps:spPr bwMode="auto">
                            <a:xfrm flipH="1" flipV="1">
                              <a:off x="6930" y="5493"/>
                              <a:ext cx="110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62" o:spid="_x0000_s1026" style="position:absolute;margin-left:28.4pt;margin-top:539.95pt;width:107.05pt;height:129.45pt;z-index:251706368;mso-width-relative:margin;mso-height-relative:margin" coordsize="26968,32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">
                <v:line id="Line 12" o:spid="_x0000_s1027" style="position:absolute;flip:x;visibility:visible;mso-wrap-style:square" from="18764,3810" to="26968,1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+8W8MAAADbAAAADwAAAGRycy9kb3ducmV2LnhtbESPwWrDMBBE74H+g9hCb7FclyTFiRJK&#10;S6HkEmyXnBdpY5taK2Optvv3VSCQ4zAzb5jdYbadGGnwrWMFz0kKglg703Kt4Lv6XL6C8AHZYOeY&#10;FPyRh8P+YbHD3LiJCxrLUIsIYZ+jgiaEPpfS64Ys+sT1xNG7uMFiiHKopRlwinDbySxN19Jiy3Gh&#10;wZ7eG9I/5a9VUJ1LrYts+uhOusDN+ejlqtRKPT3Ob1sQgeZwD9/aX0bB+gWuX+IPkP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4PvFvDAAAA2wAAAA8AAAAAAAAAAAAA&#10;AAAAoQIAAGRycy9kb3ducmV2LnhtbFBLBQYAAAAABAAEAPkAAACRAwAAAAA=&#10;" strokecolor="#0070c0" strokeweight="1.5pt"/>
                <v:line id="Line 13" o:spid="_x0000_s1028" style="position:absolute;visibility:visible;mso-wrap-style:square" from="0,3810" to="7031,1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ELp8QAAADbAAAADwAAAGRycy9kb3ducmV2LnhtbESPQWvCQBSE7wX/w/IEb3UTFZHUVYJY&#10;sNBL1IO9PbKvSWr2bdjdmvTfdwXB4zAz3zDr7WBacSPnG8sK0mkCgri0uuFKwfn0/roC4QOyxtYy&#10;KfgjD9vN6GWNmbY9F3Q7hkpECPsMFdQhdJmUvqzJoJ/ajjh639YZDFG6SmqHfYSbVs6SZCkNNhwX&#10;auxoV1N5Pf4aBfOv3u2v/HP5kEVa5OluNc+7T6Um4yF/AxFoCM/wo33QCpYLuH+JP0B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QQunxAAAANsAAAAPAAAAAAAAAAAA&#10;AAAAAKECAABkcnMvZG93bnJldi54bWxQSwUGAAAAAAQABAD5AAAAkgMAAAAA&#10;" strokecolor="#0070c0" strokeweight="1.5pt"/>
                <v:group id="Group 14" o:spid="_x0000_s1029" style="position:absolute;width:26955;height:32607" coordorigin="6160,5493" coordsize="2530,3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line id="Line 15" o:spid="_x0000_s1030" style="position:absolute;visibility:visible;mso-wrap-style:square" from="8030,7473" to="869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K0kMIAAADbAAAADwAAAGRycy9kb3ducmV2LnhtbESPQWsCMRSE74X+h/AKvdWsCmtZjaKi&#10;uDfRFnp9bJ67i8nLkkTd/nsjCB6HmfmGmS16a8SVfGgdKxgOMhDEldMt1wp+f7Zf3yBCRNZoHJOC&#10;fwqwmL+/zbDQ7sYHuh5jLRKEQ4EKmhi7QspQNWQxDFxHnLyT8xZjkr6W2uMtwa2RoyzLpcWW00KD&#10;Ha0bqs7Hi1WwGU92o33p/sblzu59XA03xhmlPj/65RREpD6+ws92qRXkOTy+pB8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CK0kMIAAADbAAAADwAAAAAAAAAAAAAA&#10;AAChAgAAZHJzL2Rvd25yZXYueG1sUEsFBgAAAAAEAAQA+QAAAJADAAAAAA==&#10;" strokecolor="#0070c0" strokeweight="1.5pt">
                    <v:stroke dashstyle="dash"/>
                  </v:line>
                  <v:line id="Line 16" o:spid="_x0000_s1031" style="position:absolute;flip:x;visibility:visible;mso-wrap-style:square" from="6160,5493" to="6930,5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S6WMIAAADbAAAADwAAAGRycy9kb3ducmV2LnhtbESPwWrDMBBE74X+g9hCbrXcQJzgRAkl&#10;oRB6KXaCz4u0sU2slbFU2/n7qlDocZiZN8zuMNtOjDT41rGCtyQFQaydablWcL18vG5A+IBssHNM&#10;Ch7k4bB/ftphbtzEBY1lqEWEsM9RQRNCn0vpdUMWfeJ64ujd3GAxRDnU0gw4Rbjt5DJNM2mx5bjQ&#10;YE/HhvS9/LYKLlWpdbGcTt2XLnBdfXq5KrVSi5f5fQsi0Bz+w3/ts1GQreH3S/wBc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S6WMIAAADbAAAADwAAAAAAAAAAAAAA&#10;AAChAgAAZHJzL2Rvd25yZXYueG1sUEsFBgAAAAAEAAQA+QAAAJADAAAAAA==&#10;" strokecolor="#0070c0" strokeweight="1.5pt"/>
                  <v:rect id="Rectangle 17" o:spid="_x0000_s1032" style="position:absolute;left:6930;top:5493;width:11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w9Lr8A&#10;AADbAAAADwAAAGRycy9kb3ducmV2LnhtbERPzYrCMBC+C75DGMGbputBlmqUZVnRQ13ctg8wNNOm&#10;2ExKE7W+vTksePz4/rf70XbiToNvHSv4WCYgiCunW24UlMVh8QnCB2SNnWNS8CQP+910ssVUuwf/&#10;0T0PjYgh7FNUYELoUyl9ZciiX7qeOHK1GyyGCIdG6gEfMdx2cpUka2mx5dhgsKdvQ9U1v1kFeV2W&#10;+a9x2eWZFefamp9jhlel5rPxawMi0Bje4n/3SStYx7HxS/wBcvc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PD0uvwAAANsAAAAPAAAAAAAAAAAAAAAAAJgCAABkcnMvZG93bnJl&#10;di54bWxQSwUGAAAAAAQABAD1AAAAhAMAAAAA&#10;" filled="f" strokecolor="#0070c0" strokeweight="1pt">
                    <v:stroke dashstyle="dash"/>
                  </v:rect>
                  <v:line id="Line 18" o:spid="_x0000_s1033" style="position:absolute;visibility:visible;mso-wrap-style:square" from="8690,5853" to="869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CkOcQAAADbAAAADwAAAGRycy9kb3ducmV2LnhtbESPQWvCQBSE7wX/w/IKvdVNFERTVwmi&#10;0IKXqIf29si+JqnZt2F3a+K/dwXB4zAz3zDL9WBacSHnG8sK0nECgri0uuFKwem4e5+D8AFZY2uZ&#10;FFzJw3o1ellipm3PBV0OoRIRwj5DBXUIXSalL2sy6Me2I47er3UGQ5SuktphH+GmlZMkmUmDDceF&#10;Gjva1FSeD/9GwfSnd9sz/31/ySIt8nQzn+bdXqm31yH/ABFoCM/wo/2pFcwWcP8Sf4B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QKQ5xAAAANsAAAAPAAAAAAAAAAAA&#10;AAAAAKECAABkcnMvZG93bnJldi54bWxQSwUGAAAAAAQABAD5AAAAkgMAAAAA&#10;" strokecolor="#0070c0" strokeweight="1.5pt"/>
                  <v:line id="Line 19" o:spid="_x0000_s1034" style="position:absolute;visibility:visible;mso-wrap-style:square" from="6160,5853" to="616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ObecIAAADbAAAADwAAAGRycy9kb3ducmV2LnhtbERPPWvDMBDdC/kP4gLdGtkNtMaNbExo&#10;oYUsTjKk22FdbCfWyUhq7P77aCh0fLzvTTmbQdzI+d6ygnSVgCBurO65VXA8fDxlIHxA1jhYJgW/&#10;5KEsFg8bzLWduKbbPrQihrDPUUEXwphL6ZuODPqVHYkjd7bOYIjQtVI7nGK4GeRzkrxIgz3Hhg5H&#10;2nbUXPc/RsH6e3LvV76cvmSd1lW6zdbVuFPqcTlXbyACzeFf/Of+1Ape4/r4Jf4A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qObecIAAADbAAAADwAAAAAAAAAAAAAA&#10;AAChAgAAZHJzL2Rvd25yZXYueG1sUEsFBgAAAAAEAAQA+QAAAJADAAAAAA==&#10;" strokecolor="#0070c0" strokeweight="1.5pt"/>
                  <v:line id="Line 20" o:spid="_x0000_s1035" style="position:absolute;visibility:visible;mso-wrap-style:square" from="6160,7833" to="6820,8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8+4sQAAADbAAAADwAAAGRycy9kb3ducmV2LnhtbESPQWvCQBSE7wX/w/IEb3WTCq1EVwli&#10;QaGX2B709sg+k2j2bdhdTfz3bqHQ4zAz3zDL9WBacSfnG8sK0mkCgri0uuFKwc/35+schA/IGlvL&#10;pOBBHtar0csSM217Luh+CJWIEPYZKqhD6DIpfVmTQT+1HXH0ztYZDFG6SmqHfYSbVr4lybs02HBc&#10;qLGjTU3l9XAzCman3m2vfDnuZZEWebqZz/LuS6nJeMgXIAIN4T/8195pBR8p/H6JP0C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7z7ixAAAANsAAAAPAAAAAAAAAAAA&#10;AAAAAKECAABkcnMvZG93bnJldi54bWxQSwUGAAAAAAQABAD5AAAAkgMAAAAA&#10;" strokecolor="#0070c0" strokeweight="1.5pt"/>
                  <v:line id="Line 21" o:spid="_x0000_s1036" style="position:absolute;flip:y;visibility:visible;mso-wrap-style:square" from="7920,7833" to="8690,8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qPHcIAAADbAAAADwAAAGRycy9kb3ducmV2LnhtbESPwWrDMBBE74H+g9hCb7FcQ+PiRgmh&#10;oVByCbZLzou0tU2slbEU2/37KlDocZiZN8x2v9heTDT6zrGC5yQFQayd6bhR8FV/rF9B+IBssHdM&#10;Cn7Iw373sNpiYdzMJU1VaESEsC9QQRvCUEjpdUsWfeIG4uh9u9FiiHJspBlxjnDbyyxNN9Jix3Gh&#10;xYHeW9LX6mYV1JdK6zKbj/1Zl5hfTl6+VFqpp8fl8AYi0BL+w3/tT6Mgz+D+Jf4Auf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qPHcIAAADbAAAADwAAAAAAAAAAAAAA&#10;AAChAgAAZHJzL2Rvd25yZXYueG1sUEsFBgAAAAAEAAQA+QAAAJADAAAAAA==&#10;" strokecolor="#0070c0" strokeweight="1.5pt"/>
                  <v:rect id="Rectangle 22" o:spid="_x0000_s1037" style="position:absolute;left:6820;top:6573;width:11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SCKsYA&#10;AADbAAAADwAAAGRycy9kb3ducmV2LnhtbESPzWrDMBCE74W+g9hCb43cBlrjWA7FUJJeUvIDSW6L&#10;tbEdWytjKbH79lWgkOMwM98w6Xw0rbhS72rLCl4nEQjiwuqaSwW77ddLDMJ5ZI2tZVLwSw7m2eND&#10;iom2A6/puvGlCBB2CSqovO8SKV1RkUE3sR1x8E62N+iD7EupexwC3LTyLYrepcGaw0KFHeUVFc3m&#10;YhTsV9/LJv+Rq0V8LodDc9nl4zFS6vlp/JyB8DT6e/i/vdQKPqZw+xJ+gM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SCKsYAAADbAAAADwAAAAAAAAAAAAAAAACYAgAAZHJz&#10;L2Rvd25yZXYueG1sUEsFBgAAAAAEAAQA9QAAAIsDAAAAAA==&#10;" filled="f" strokecolor="#0070c0" strokeweight="1.5pt"/>
                  <v:line id="Line 23" o:spid="_x0000_s1038" style="position:absolute;flip:y;visibility:visible;mso-wrap-style:square" from="6160,7473" to="693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l1V8UAAADbAAAADwAAAGRycy9kb3ducmV2LnhtbESPQWvCQBSE74L/YXmFXqRuWkRr6ipF&#10;qIg9NYrk+JJ9TVKzb0N2m8R/7xaEHoeZ+YZZbQZTi45aV1lW8DyNQBDnVldcKDgdP55eQTiPrLG2&#10;TAqu5GCzHo9WGGvb8xd1iS9EgLCLUUHpfRNL6fKSDLqpbYiD921bgz7ItpC6xT7ATS1fomguDVYc&#10;FkpsaFtSfkl+jYJUfybZZLc/bvPlOZN4SPHnapV6fBje30B4Gvx/+N7eawWLGfx9CT9Ar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ll1V8UAAADbAAAADwAAAAAAAAAA&#10;AAAAAAChAgAAZHJzL2Rvd25yZXYueG1sUEsFBgAAAAAEAAQA+QAAAJMDAAAAAA==&#10;" strokecolor="#0070c0" strokeweight="1.5pt">
                    <v:stroke dashstyle="dash"/>
                  </v:line>
                  <v:line id="Line 24" o:spid="_x0000_s1039" style="position:absolute;flip:x y;visibility:visible;mso-wrap-style:square" from="8030,5493" to="8690,5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TBycQAAADbAAAADwAAAGRycy9kb3ducmV2LnhtbESPQWvCQBSE74L/YXmCF9GNQq1EV2lF&#10;qadiY9DrI/tMotm3Ibtq+u+7BcHjMDPfMItVaypxp8aVlhWMRxEI4szqknMF6WE7nIFwHlljZZkU&#10;/JKD1bLbWWCs7YN/6J74XAQIuxgVFN7XsZQuK8igG9maOHhn2xj0QTa51A0+AtxUchJFU2mw5LBQ&#10;YE3rgrJrcjMKKPk6bdafabrPL/VxupttB99+rFS/137MQXhq/Sv8bO+0gvc3+P8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JMHJxAAAANsAAAAPAAAAAAAAAAAA&#10;AAAAAKECAABkcnMvZG93bnJldi54bWxQSwUGAAAAAAQABAD5AAAAkgMAAAAA&#10;" strokecolor="#0070c0" strokeweight="1.5pt"/>
                  <v:line id="Line 25" o:spid="_x0000_s1040" style="position:absolute;flip:x y;visibility:visible;mso-wrap-style:square" from="6930,5493" to="8030,5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ZfvsQAAADbAAAADwAAAGRycy9kb3ducmV2LnhtbESPQWvCQBSE70L/w/IKXqRu9BAlukor&#10;ip5KTYNeH9lnEs2+DdlV47/vFgSPw8x8w8yXnanFjVpXWVYwGkYgiHOrKy4UZL+bjykI55E11pZJ&#10;wYMcLBdvvTkm2t55T7fUFyJA2CWooPS+SaR0eUkG3dA2xME72dagD7ItpG7xHuCmluMoiqXBisNC&#10;iQ2tSsov6dUooHR7XK++suynODeHeDfdDL79SKn+e/c5A+Gp86/ws73TCiYx/H8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l++xAAAANsAAAAPAAAAAAAAAAAA&#10;AAAAAKECAABkcnMvZG93bnJldi54bWxQSwUGAAAAAAQABAD5AAAAkgMAAAAA&#10;" strokecolor="#0070c0" strokeweight="1.5pt"/>
                </v:group>
              </v:group>
            </w:pict>
          </mc:Fallback>
        </mc:AlternateContent>
      </w:r>
      <w:r>
        <w:rPr>
          <w:b/>
          <w:bCs/>
          <w:noProof/>
          <w:color w:val="C00000"/>
          <w:sz w:val="44"/>
          <w:szCs w:val="36"/>
          <w:lang w:eastAsia="pl-PL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E7087DB" wp14:editId="0E1892A9">
                <wp:simplePos x="0" y="0"/>
                <wp:positionH relativeFrom="column">
                  <wp:posOffset>1695450</wp:posOffset>
                </wp:positionH>
                <wp:positionV relativeFrom="paragraph">
                  <wp:posOffset>856615</wp:posOffset>
                </wp:positionV>
                <wp:extent cx="1564640" cy="2162810"/>
                <wp:effectExtent l="0" t="19050" r="35560" b="27940"/>
                <wp:wrapNone/>
                <wp:docPr id="3" name="Grupa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4640" cy="2162810"/>
                          <a:chOff x="61022" y="1846"/>
                          <a:chExt cx="15648" cy="21626"/>
                        </a:xfrm>
                      </wpg:grpSpPr>
                      <wps:wsp>
                        <wps:cNvPr id="4" name="AutoShape 44"/>
                        <wps:cNvCnPr/>
                        <wps:spPr bwMode="auto">
                          <a:xfrm>
                            <a:off x="62203" y="23435"/>
                            <a:ext cx="7701" cy="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64671" y="1846"/>
                            <a:ext cx="11999" cy="8017"/>
                          </a:xfrm>
                          <a:custGeom>
                            <a:avLst/>
                            <a:gdLst>
                              <a:gd name="T0" fmla="*/ 0 w 1199899"/>
                              <a:gd name="T1" fmla="*/ 331805 h 801667"/>
                              <a:gd name="T2" fmla="*/ 698208 w 1199899"/>
                              <a:gd name="T3" fmla="*/ 0 h 801667"/>
                              <a:gd name="T4" fmla="*/ 1199899 w 1199899"/>
                              <a:gd name="T5" fmla="*/ 331804 h 801667"/>
                              <a:gd name="T6" fmla="*/ 850242 w 1199899"/>
                              <a:gd name="T7" fmla="*/ 801667 h 801667"/>
                              <a:gd name="T8" fmla="*/ 121057 w 1199899"/>
                              <a:gd name="T9" fmla="*/ 801667 h 801667"/>
                              <a:gd name="T10" fmla="*/ 0 w 1199899"/>
                              <a:gd name="T11" fmla="*/ 331805 h 80166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1199899"/>
                              <a:gd name="T19" fmla="*/ 0 h 801667"/>
                              <a:gd name="T20" fmla="*/ 1199899 w 1199899"/>
                              <a:gd name="T21" fmla="*/ 801667 h 80166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1199899" h="801667">
                                <a:moveTo>
                                  <a:pt x="0" y="331805"/>
                                </a:moveTo>
                                <a:lnTo>
                                  <a:pt x="698208" y="0"/>
                                </a:lnTo>
                                <a:lnTo>
                                  <a:pt x="1199899" y="331804"/>
                                </a:lnTo>
                                <a:lnTo>
                                  <a:pt x="850242" y="801667"/>
                                </a:lnTo>
                                <a:lnTo>
                                  <a:pt x="121057" y="801667"/>
                                </a:lnTo>
                                <a:lnTo>
                                  <a:pt x="0" y="3318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105C4" w:rsidRDefault="003105C4" w:rsidP="003105C4">
                              <w:pPr>
                                <w:pStyle w:val="Normalny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AutoShape 34"/>
                        <wps:cNvCnPr/>
                        <wps:spPr bwMode="auto">
                          <a:xfrm flipH="1">
                            <a:off x="68059" y="1846"/>
                            <a:ext cx="3474" cy="1343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AutoShape 35"/>
                        <wps:cNvCnPr/>
                        <wps:spPr bwMode="auto">
                          <a:xfrm flipH="1">
                            <a:off x="61022" y="5164"/>
                            <a:ext cx="3649" cy="132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utoShape 36"/>
                        <wps:cNvCnPr/>
                        <wps:spPr bwMode="auto">
                          <a:xfrm flipH="1">
                            <a:off x="62225" y="9863"/>
                            <a:ext cx="3657" cy="1360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AutoShape 37"/>
                        <wps:cNvCnPr/>
                        <wps:spPr bwMode="auto">
                          <a:xfrm flipH="1">
                            <a:off x="69796" y="9863"/>
                            <a:ext cx="3378" cy="1357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AutoShape 38"/>
                        <wps:cNvCnPr/>
                        <wps:spPr bwMode="auto">
                          <a:xfrm flipH="1">
                            <a:off x="73161" y="5164"/>
                            <a:ext cx="3509" cy="1321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AutoShape 40"/>
                        <wps:cNvCnPr/>
                        <wps:spPr bwMode="auto">
                          <a:xfrm flipH="1">
                            <a:off x="61040" y="15278"/>
                            <a:ext cx="6931" cy="309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utoShape 42"/>
                        <wps:cNvCnPr/>
                        <wps:spPr bwMode="auto">
                          <a:xfrm>
                            <a:off x="68059" y="15278"/>
                            <a:ext cx="5136" cy="309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AutoShape 43"/>
                        <wps:cNvCnPr/>
                        <wps:spPr bwMode="auto">
                          <a:xfrm>
                            <a:off x="61040" y="18376"/>
                            <a:ext cx="1163" cy="50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AutoShape 45"/>
                        <wps:cNvCnPr/>
                        <wps:spPr bwMode="auto">
                          <a:xfrm flipV="1">
                            <a:off x="69904" y="18376"/>
                            <a:ext cx="3257" cy="506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90" o:spid="_x0000_s1026" style="position:absolute;margin-left:133.5pt;margin-top:67.45pt;width:123.2pt;height:170.3pt;z-index:251688960" coordorigin="61022,1846" coordsize="15648,21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4" o:spid="_x0000_s1027" type="#_x0000_t32" style="position:absolute;left:62203;top:23435;width:7701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ollsMAAADaAAAADwAAAGRycy9kb3ducmV2LnhtbESPQWvCQBSE7wX/w/IEb3WjWJXoKsFS&#10;7Mli9KC3Z/aZBLNvQ3Y18d93CwWPw8x8wyzXnanEgxpXWlYwGkYgiDOrS84VHA9f73MQziNrrCyT&#10;gic5WK96b0uMtW15T4/U5yJA2MWooPC+jqV0WUEG3dDWxMG72sagD7LJpW6wDXBTyXEUTaXBksNC&#10;gTVtCspu6d0omO2e9pS43exy3n7on+lnmrTJRqlBv0sWIDx1/hX+b39rBRP4uxJu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aJZbDAAAA2gAAAA8AAAAAAAAAAAAA&#10;AAAAoQIAAGRycy9kb3ducmV2LnhtbFBLBQYAAAAABAAEAPkAAACRAwAAAAA=&#10;" strokecolor="#c00000" strokeweight="1.5pt">
                  <v:shadow color="#eeece1 [3214]"/>
                </v:shape>
                <v:shape id="AutoShape 27" o:spid="_x0000_s1028" style="position:absolute;left:64671;top:1846;width:11999;height:8017;visibility:visible;mso-wrap-style:square;v-text-anchor:middle" coordsize="1199899,8016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SiT8IA&#10;AADaAAAADwAAAGRycy9kb3ducmV2LnhtbESPT4vCMBTE74LfITzBmyau7CLVKCKICnvwH+Lx0Tzb&#10;avNSmmztfvuNsOBxmJnfMLNFa0vRUO0LxxpGQwWCOHWm4EzD+bQeTED4gGywdEwafsnDYt7tzDAx&#10;7skHao4hExHCPkENeQhVIqVPc7Loh64ijt7N1RZDlHUmTY3PCLel/FDqS1osOC7kWNEqp/Rx/LEa&#10;dge8bJp9+vjeKlmq3X1zvtJY636vXU5BBGrDO/zf3hoNn/C6Em+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1KJPwgAAANoAAAAPAAAAAAAAAAAAAAAAAJgCAABkcnMvZG93&#10;bnJldi54bWxQSwUGAAAAAAQABAD1AAAAhwMAAAAA&#10;" adj="-11796480,,5400" path="m,331805l698208,r501691,331804l850242,801667r-729185,l,331805xe" filled="f" fillcolor="#4f81bd [3204]" strokecolor="#c00000" strokeweight="1.5pt">
                  <v:stroke joinstyle="miter"/>
                  <v:shadow color="#eeece1 [3214]"/>
                  <v:formulas/>
                  <v:path o:connecttype="custom" o:connectlocs="0,3318;6982,0;11999,3318;8502,8017;1211,8017;0,3318" o:connectangles="0,0,0,0,0,0" textboxrect="0,0,1199899,801667"/>
                  <v:textbox>
                    <w:txbxContent>
                      <w:p w:rsidR="003105C4" w:rsidRDefault="003105C4" w:rsidP="003105C4">
                        <w:pPr>
                          <w:pStyle w:val="Normalny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Times New Roman" w:hAnsi="Calibri" w:cs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AutoShape 34" o:spid="_x0000_s1029" type="#_x0000_t32" style="position:absolute;left:68059;top:1846;width:3474;height:1343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S3W8IAAADaAAAADwAAAGRycy9kb3ducmV2LnhtbESPUWsCMRCE3wv9D2ELfZGaqwWRq1FE&#10;EEqhQj1/wHpZ7w4vmyPZ0/jvm0Khj8PMfMMs18n16kohdp4NvE4LUMS1tx03Bo7V7mUBKgqyxd4z&#10;GbhThPXq8WGJpfU3/qbrQRqVIRxLNNCKDKXWsW7JYZz6gTh7Zx8cSpah0TbgLcNdr2dFMdcOO84L&#10;LQ60bam+HEZnIM0+w10qqZq0T+Ppaz9eJm8TY56f0uYdlFCS//Bf+8MamMPvlXwD9O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S3W8IAAADaAAAADwAAAAAAAAAAAAAA&#10;AAChAgAAZHJzL2Rvd25yZXYueG1sUEsFBgAAAAAEAAQA+QAAAJADAAAAAA==&#10;" strokecolor="#c00000" strokeweight="1.5pt">
                  <v:stroke dashstyle="dash"/>
                  <v:shadow color="#eeece1 [3214]"/>
                </v:shape>
                <v:shape id="AutoShape 35" o:spid="_x0000_s1030" type="#_x0000_t32" style="position:absolute;left:61022;top:5164;width:3649;height:1323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K3EMMAAADaAAAADwAAAGRycy9kb3ducmV2LnhtbESPQWsCMRSE74X+h/AEL0Wz9mDLahQp&#10;CgUPUmuLx8fmmV3cvLckUbf/vhEKPQ4z8w0zX/a+VVcKsRE2MBkXoIgrsQ07A4fPzegVVEzIFlth&#10;MvBDEZaLx4c5llZu/EHXfXIqQziWaKBOqSu1jlVNHuNYOuLsnSR4TFkGp23AW4b7Vj8XxVR7bDgv&#10;1NjRW03VeX/xBtaXp2P4ouPUbWW1c3Jef4s7GDMc9KsZqER9+g//td+tgRe4X8k3QC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CtxDDAAAA2gAAAA8AAAAAAAAAAAAA&#10;AAAAoQIAAGRycy9kb3ducmV2LnhtbFBLBQYAAAAABAAEAPkAAACRAwAAAAA=&#10;" strokecolor="#c00000" strokeweight="1.5pt">
                  <v:shadow color="#eeece1 [3214]"/>
                </v:shape>
                <v:shape id="AutoShape 36" o:spid="_x0000_s1031" type="#_x0000_t32" style="position:absolute;left:62225;top:9863;width:3657;height:1360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0jYr8AAADaAAAADwAAAGRycy9kb3ducmV2LnhtbERPTWsCMRC9C/6HMIIXqVk9iGyNIkWh&#10;0INUbfE4bKbZxc3MkkRd/31zKPT4eN+rTe9bdacQG2EDs2kBirgS27AzcD7tX5agYkK22AqTgSdF&#10;2KyHgxWWVh78SfdjciqHcCzRQJ1SV2odq5o8xql0xJn7keAxZRictgEfOdy3el4UC+2x4dxQY0dv&#10;NVXX480b2N0ml/BFl4X7kO3ByXX3Le5szHjUb19BJerTv/jP/W4N5K35Sr4Bev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10jYr8AAADaAAAADwAAAAAAAAAAAAAAAACh&#10;AgAAZHJzL2Rvd25yZXYueG1sUEsFBgAAAAAEAAQA+QAAAI0DAAAAAA==&#10;" strokecolor="#c00000" strokeweight="1.5pt">
                  <v:shadow color="#eeece1 [3214]"/>
                </v:shape>
                <v:shape id="AutoShape 37" o:spid="_x0000_s1032" type="#_x0000_t32" style="position:absolute;left:69796;top:9863;width:3378;height:135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GG+cMAAADaAAAADwAAAGRycy9kb3ducmV2LnhtbESPQWsCMRSE74X+h/AEL0Wz9iDtahQp&#10;CgUPUmuLx8fmmV3cvLckUbf/vhEKPQ4z8w0zX/a+VVcKsRE2MBkXoIgrsQ07A4fPzegFVEzIFlth&#10;MvBDEZaLx4c5llZu/EHXfXIqQziWaKBOqSu1jlVNHuNYOuLsnSR4TFkGp23AW4b7Vj8XxVR7bDgv&#10;1NjRW03VeX/xBtaXp2P4ouPUbWW1c3Jef4s7GDMc9KsZqER9+g//td+tgVe4X8k3QC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RhvnDAAAA2gAAAA8AAAAAAAAAAAAA&#10;AAAAoQIAAGRycy9kb3ducmV2LnhtbFBLBQYAAAAABAAEAPkAAACRAwAAAAA=&#10;" strokecolor="#c00000" strokeweight="1.5pt">
                  <v:shadow color="#eeece1 [3214]"/>
                </v:shape>
                <v:shape id="AutoShape 38" o:spid="_x0000_s1033" type="#_x0000_t32" style="position:absolute;left:73161;top:5164;width:3509;height:132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+lQ8QAAADbAAAADwAAAGRycy9kb3ducmV2LnhtbESPQUsDQQyF70L/w5BCL2Jn7aHI2mkp&#10;UkHwINYqPYadOLt0J1lmpu36781B8JbwXt77stqMsTcXSrkTdnA/r8AQN+I7Dg4OH893D2ByQfbY&#10;C5ODH8qwWU9uVlh7ufI7XfYlGA3hXKODtpShtjY3LUXMcxmIVfuWFLHomoL1Ca8aHnu7qKqljdix&#10;NrQ40FNLzWl/jg5259tj+qTjMrzK9i3Iafcl4eDcbDpuH8EUGsu/+e/6xSu+0usvOoB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D6VDxAAAANsAAAAPAAAAAAAAAAAA&#10;AAAAAKECAABkcnMvZG93bnJldi54bWxQSwUGAAAAAAQABAD5AAAAkgMAAAAA&#10;" strokecolor="#c00000" strokeweight="1.5pt">
                  <v:shadow color="#eeece1 [3214]"/>
                </v:shape>
                <v:shape id="AutoShape 40" o:spid="_x0000_s1034" type="#_x0000_t32" style="position:absolute;left:61040;top:15278;width:6931;height:30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UNsMEAAADbAAAADwAAAGRycy9kb3ducmV2LnhtbERPbWvCMBD+PvA/hBP2RWaqgyGdUWQw&#10;GIMJs/6AsznbYnMpyVXjv18Gg327h+f11tvkenWlEDvPBhbzAhRx7W3HjYFj9f60AhUF2WLvmQzc&#10;KcJ2M3lYY2n9jb/pepBG5RCOJRpoRYZS61i35DDO/UCcubMPDiXD0Ggb8JbDXa+XRfGiHXacG1oc&#10;6K2l+nIYnYG0/Ax3qaRq0j6Np6/9eJk9z4x5nKbdKyihJP/iP/eHzfMX8PtLPkBv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VQ2wwQAAANsAAAAPAAAAAAAAAAAAAAAA&#10;AKECAABkcnMvZG93bnJldi54bWxQSwUGAAAAAAQABAD5AAAAjwMAAAAA&#10;" strokecolor="#c00000" strokeweight="1.5pt">
                  <v:stroke dashstyle="dash"/>
                  <v:shadow color="#eeece1 [3214]"/>
                </v:shape>
                <v:shape id="AutoShape 42" o:spid="_x0000_s1035" type="#_x0000_t32" style="position:absolute;left:68059;top:15278;width:5136;height:30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KeS8EAAADbAAAADwAAAGRycy9kb3ducmV2LnhtbERPTWsCMRC9F/wPYYTearYqrV2NIoIo&#10;XspaL70NmzG7djNZkqjbf28Ewds83ufMFp1txIV8qB0reB9kIIhLp2s2Cg4/67cJiBCRNTaOScE/&#10;BVjMey8zzLW7ckGXfTQihXDIUUEVY5tLGcqKLIaBa4kTd3TeYkzQG6k9XlO4beQwyz6kxZpTQ4Ut&#10;rSoq//Znq2BsDpsvb1bF9+duU4yyyfFXnqRSr/1uOQURqYtP8cO91Wn+EO6/pAPk/A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Ap5LwQAAANsAAAAPAAAAAAAAAAAAAAAA&#10;AKECAABkcnMvZG93bnJldi54bWxQSwUGAAAAAAQABAD5AAAAjwMAAAAA&#10;" strokecolor="#c00000" strokeweight="1.5pt">
                  <v:stroke dashstyle="dash"/>
                  <v:shadow color="#eeece1 [3214]"/>
                </v:shape>
                <v:shape id="AutoShape 43" o:spid="_x0000_s1036" type="#_x0000_t32" style="position:absolute;left:61040;top:18376;width:1163;height:50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sQJMMAAADbAAAADwAAAGRycy9kb3ducmV2LnhtbERPTWvCQBC9C/0PyxS8mU0rVYmuIaQU&#10;e7I09aC3MTtNQrOzIbua+O+7hYK3ebzP2aSjacWVetdYVvAUxSCIS6sbrhQcvt5mKxDOI2tsLZOC&#10;GzlItw+TDSbaDvxJ18JXIoSwS1BB7X2XSOnKmgy6yHbEgfu2vUEfYF9J3eMQwk0rn+N4IQ02HBpq&#10;7CivqfwpLkbBcn+zx8ztl+fT7kV/LF6LbMhypaaPY7YG4Wn0d/G/+12H+XP4+yUc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rECTDAAAA2wAAAA8AAAAAAAAAAAAA&#10;AAAAoQIAAGRycy9kb3ducmV2LnhtbFBLBQYAAAAABAAEAPkAAACRAwAAAAA=&#10;" strokecolor="#c00000" strokeweight="1.5pt">
                  <v:shadow color="#eeece1 [3214]"/>
                </v:shape>
                <v:shape id="AutoShape 45" o:spid="_x0000_s1037" type="#_x0000_t32" style="position:absolute;left:69904;top:18376;width:3257;height:506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SjQMEAAADbAAAADwAAAGRycy9kb3ducmV2LnhtbERPTWsCMRC9F/ofwgheimZbRMpqFCkW&#10;Ch5Ea4vHYTNmFzczSxJ1++8bodDbPN7nzJe9b9WVQmyEDTyPC1DEldiGnYHD5/voFVRMyBZbYTLw&#10;QxGWi8eHOZZWbryj6z45lUM4lmigTqkrtY5VTR7jWDrizJ0keEwZBqdtwFsO961+KYqp9thwbqix&#10;o7eaqvP+4g2sL0/H8EXHqdvIauvkvP4WdzBmOOhXM1CJ+vQv/nN/2Dx/Avdf8gF6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NKNAwQAAANsAAAAPAAAAAAAAAAAAAAAA&#10;AKECAABkcnMvZG93bnJldi54bWxQSwUGAAAAAAQABAD5AAAAjwMAAAAA&#10;" strokecolor="#c00000" strokeweight="1.5pt">
                  <v:shadow color="#eeece1 [3214]"/>
                </v:shape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FBF166A" wp14:editId="40CBC31D">
                <wp:simplePos x="0" y="0"/>
                <wp:positionH relativeFrom="column">
                  <wp:posOffset>79375</wp:posOffset>
                </wp:positionH>
                <wp:positionV relativeFrom="paragraph">
                  <wp:posOffset>3025775</wp:posOffset>
                </wp:positionV>
                <wp:extent cx="1351280" cy="1979295"/>
                <wp:effectExtent l="0" t="0" r="39370" b="20955"/>
                <wp:wrapNone/>
                <wp:docPr id="40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1280" cy="1979295"/>
                          <a:chOff x="0" y="0"/>
                          <a:chExt cx="1361" cy="1952"/>
                        </a:xfrm>
                      </wpg:grpSpPr>
                      <wps:wsp>
                        <wps:cNvPr id="41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816" y="318"/>
                            <a:ext cx="0" cy="163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3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63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3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1361" y="0"/>
                            <a:ext cx="0" cy="163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3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77"/>
                        <wps:cNvCnPr/>
                        <wps:spPr bwMode="auto">
                          <a:xfrm>
                            <a:off x="0" y="1"/>
                            <a:ext cx="816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3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Line 78"/>
                        <wps:cNvCnPr/>
                        <wps:spPr bwMode="auto">
                          <a:xfrm>
                            <a:off x="0" y="1"/>
                            <a:ext cx="136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3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Line 79"/>
                        <wps:cNvCnPr/>
                        <wps:spPr bwMode="auto">
                          <a:xfrm flipV="1">
                            <a:off x="816" y="0"/>
                            <a:ext cx="545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3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Line 80"/>
                        <wps:cNvCnPr/>
                        <wps:spPr bwMode="auto">
                          <a:xfrm>
                            <a:off x="0" y="1634"/>
                            <a:ext cx="136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3">
                                <a:lumMod val="7500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Line 81"/>
                        <wps:cNvCnPr/>
                        <wps:spPr bwMode="auto">
                          <a:xfrm flipV="1">
                            <a:off x="816" y="1634"/>
                            <a:ext cx="545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3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Line 82"/>
                        <wps:cNvCnPr/>
                        <wps:spPr bwMode="auto">
                          <a:xfrm>
                            <a:off x="0" y="1634"/>
                            <a:ext cx="816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3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6.25pt;margin-top:238.25pt;width:106.4pt;height:155.85pt;z-index:251703296" coordsize="1361,1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4" o:spid="_x0000_s1027" type="#_x0000_t32" style="position:absolute;left:816;top:318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VSQsMAAADbAAAADwAAAGRycy9kb3ducmV2LnhtbESPQWvCQBSE74L/YXmCN90oIpK6CaVQ&#10;Kt5MbKG31+xrNm32bdhdNf77bqHQ4zAz3zD7crS9uJIPnWMFq2UGgrhxuuNWwbl+XuxAhIissXdM&#10;Cu4UoCymkz3m2t34RNcqtiJBOOSowMQ45FKGxpDFsHQDcfI+nbcYk/St1B5vCW57uc6yrbTYcVow&#10;ONCToea7ulgFnX/BevtW3V8/iI/G8pc+vtdKzWfj4wOISGP8D/+1D1rBZgW/X9IP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1UkLDAAAA2wAAAA8AAAAAAAAAAAAA&#10;AAAAoQIAAGRycy9kb3ducmV2LnhtbFBLBQYAAAAABAAEAPkAAACRAwAAAAA=&#10;" strokecolor="#76923c [2406]" strokeweight="1.5pt">
                  <v:shadow color="#eeece1 [3214]"/>
                </v:shape>
                <v:shape id="AutoShape 75" o:spid="_x0000_s1028" type="#_x0000_t32" style="position:absolute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fMNcMAAADbAAAADwAAAGRycy9kb3ducmV2LnhtbESPQWvCQBSE74X+h+UVvNVNRaSkbkIp&#10;FMWbSRV6e82+ZtNm34bdVeO/dwXB4zAz3zDLcrS9OJIPnWMFL9MMBHHjdMetgq/68/kVRIjIGnvH&#10;pOBMAcri8WGJuXYn3tKxiq1IEA45KjAxDrmUoTFkMUzdQJy8X+ctxiR9K7XHU4LbXs6ybCEtdpwW&#10;DA70Yaj5rw5WQedXWC/21Xn3Q7wxlv/05rtWavI0vr+BiDTGe/jWXmsF8xlcv6QfII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nzDXDAAAA2wAAAA8AAAAAAAAAAAAA&#10;AAAAoQIAAGRycy9kb3ducmV2LnhtbFBLBQYAAAAABAAEAPkAAACRAwAAAAA=&#10;" strokecolor="#76923c [2406]" strokeweight="1.5pt">
                  <v:shadow color="#eeece1 [3214]"/>
                </v:shape>
                <v:shape id="AutoShape 76" o:spid="_x0000_s1029" type="#_x0000_t32" style="position:absolute;left:1361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tprsMAAADbAAAADwAAAGRycy9kb3ducmV2LnhtbESPQWsCMRSE7wX/Q3iCt27WKiJbo0ih&#10;tHhztxV6e928blY3L0uS6vrvjVDocZiZb5jVZrCdOJMPrWMF0ywHQVw73XKj4KN6fVyCCBFZY+eY&#10;FFwpwGY9elhhod2F93QuYyMShEOBCkyMfSFlqA1ZDJnriZP347zFmKRvpPZ4SXDbyac8X0iLLacF&#10;gz29GKpP5a9V0Po3rBaH8vr5Tbwzlo9691UpNRkP22cQkYb4H/5rv2sF8xncv6QfIN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raa7DAAAA2wAAAA8AAAAAAAAAAAAA&#10;AAAAoQIAAGRycy9kb3ducmV2LnhtbFBLBQYAAAAABAAEAPkAAACRAwAAAAA=&#10;" strokecolor="#76923c [2406]" strokeweight="1.5pt">
                  <v:shadow color="#eeece1 [3214]"/>
                </v:shape>
                <v:line id="Line 77" o:spid="_x0000_s1030" style="position:absolute;visibility:visible;mso-wrap-style:square" from="0,1" to="816,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x4fcMAAADbAAAADwAAAGRycy9kb3ducmV2LnhtbESP3WrCQBSE7wt9h+UUelc3LVokukop&#10;LaQoglG8PmRPk9Ds2bC75sendwWhl8PMfMMs14NpREfO15YVvE4SEMSF1TWXCo6H75c5CB+QNTaW&#10;ScFIHtarx4clptr2vKcuD6WIEPYpKqhCaFMpfVGRQT+xLXH0fq0zGKJ0pdQO+wg3jXxLkndpsOa4&#10;UGFLnxUVf/nZKDA7Om3kBX9Gb2bnDL/a7cbNlHp+Gj4WIAIN4T98b2dawXQKty/xB8jV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ceH3DAAAA2wAAAA8AAAAAAAAAAAAA&#10;AAAAoQIAAGRycy9kb3ducmV2LnhtbFBLBQYAAAAABAAEAPkAAACRAwAAAAA=&#10;" strokecolor="#76923c [2406]" strokeweight="1.5pt">
                  <v:shadow color="#eeece1 [3214]"/>
                </v:line>
                <v:line id="Line 78" o:spid="_x0000_s1031" style="position:absolute;visibility:visible;mso-wrap-style:square" from="0,1" to="1361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Dd5sMAAADbAAAADwAAAGRycy9kb3ducmV2LnhtbESPUWvCMBSF3wf+h3AF39bUYYd0RhGZ&#10;oDgG1rHnS3PXFpubkESt+/XLYLDHwznnO5zFajC9uJIPnWUF0ywHQVxb3XGj4OO0fZyDCBFZY2+Z&#10;FNwpwGo5elhgqe2Nj3StYiMShEOJCtoYXSllqFsyGDLriJP3Zb3BmKRvpPZ4S3DTy6c8f5YGO04L&#10;LTratFSfq4tRYN7p8yC/cX8Pprjs8NW9HXyh1GQ8rF9ARBrif/ivvdMKZgX8fkk/QC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Q3ebDAAAA2wAAAA8AAAAAAAAAAAAA&#10;AAAAoQIAAGRycy9kb3ducmV2LnhtbFBLBQYAAAAABAAEAPkAAACRAwAAAAA=&#10;" strokecolor="#76923c [2406]" strokeweight="1.5pt">
                  <v:shadow color="#eeece1 [3214]"/>
                </v:line>
                <v:line id="Line 79" o:spid="_x0000_s1032" style="position:absolute;flip:y;visibility:visible;mso-wrap-style:square" from="816,0" to="1361,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ABcMAAADbAAAADwAAAGRycy9kb3ducmV2LnhtbESPQYvCMBSE78L+h/AWvMiarohI1ygi&#10;COJBsPbg8dm8TYrNS2mi1n9vhIU9DjPzDbNY9a4Rd+pC7VnB9zgDQVx5XbNRUJ62X3MQISJrbDyT&#10;gicFWC0/BgvMtX/wke5FNCJBOOSowMbY5lKGypLDMPYtcfJ+fecwJtkZqTt8JLhr5CTLZtJhzWnB&#10;YksbS9W1uLlE2T2vh9Flm51PZl/6Ym03lTkqNfzs1z8gIvXxP/zX3mkF0xm8v6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xwAXDAAAA2wAAAA8AAAAAAAAAAAAA&#10;AAAAoQIAAGRycy9kb3ducmV2LnhtbFBLBQYAAAAABAAEAPkAAACRAwAAAAA=&#10;" strokecolor="#76923c [2406]" strokeweight="1.5pt">
                  <v:shadow color="#eeece1 [3214]"/>
                </v:line>
                <v:line id="Line 80" o:spid="_x0000_s1033" style="position:absolute;visibility:visible;mso-wrap-style:square" from="0,1634" to="1361,1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uSaMQAAADbAAAADwAAAGRycy9kb3ducmV2LnhtbESPQWsCMRSE74X+h/CE3mrWolVXo5SK&#10;IPS0ruL1sXlutk1elk3UbX99Uyh4HGbmG2a57p0VV+pC41nBaJiBIK68brhWcCi3zzMQISJrtJ5J&#10;wTcFWK8eH5aYa3/jgq77WIsE4ZCjAhNjm0sZKkMOw9C3xMk7+85hTLKrpe7wluDOypcse5UOG04L&#10;Blt6N1R97S9OAW/tpCjLz9NHf2wLOzfhZzMOSj0N+rcFiEh9vIf/2zutYDyFvy/p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+5JoxAAAANsAAAAPAAAAAAAAAAAA&#10;AAAAAKECAABkcnMvZG93bnJldi54bWxQSwUGAAAAAAQABAD5AAAAkgMAAAAA&#10;" strokecolor="#76923c [2406]" strokeweight="1.5pt">
                  <v:stroke dashstyle="dash"/>
                  <v:shadow color="#eeece1 [3214]"/>
                </v:line>
                <v:line id="Line 81" o:spid="_x0000_s1034" style="position:absolute;flip:y;visibility:visible;mso-wrap-style:square" from="816,1634" to="1361,1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Lx7MQAAADbAAAADwAAAGRycy9kb3ducmV2LnhtbESPwWoCMRCG74W+Q5iCl1KzFZGyNYoI&#10;gngouHrwON1Mk8XNZNlEXd++cxA8Dv/838w3Xw6hVVfqUxPZwOe4AEVcR9uwM3A8bD6+QKWMbLGN&#10;TAbulGC5eH2ZY2njjfd0rbJTAuFUogGfc1dqnWpPAdM4dsSS/cU+YJaxd9r2eBN4aPWkKGY6YMNy&#10;wWNHa0/1uboEoWzv55/3301xOrjdMVYrv67d3pjR27D6BpVpyM/lR3trDUzlWXERD9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IvHsxAAAANsAAAAPAAAAAAAAAAAA&#10;AAAAAKECAABkcnMvZG93bnJldi54bWxQSwUGAAAAAAQABAD5AAAAkgMAAAAA&#10;" strokecolor="#76923c [2406]" strokeweight="1.5pt">
                  <v:shadow color="#eeece1 [3214]"/>
                </v:line>
                <v:line id="Line 82" o:spid="_x0000_s1035" style="position:absolute;visibility:visible;mso-wrap-style:square" from="0,1634" to="816,1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3X48IAAADbAAAADwAAAGRycy9kb3ducmV2LnhtbESP3YrCMBSE7xd8h3AE7zRVVLQaRWQX&#10;XBTBH7w+NMe22JyUJGrdp98sCHs5zMw3zHzZmEo8yPnSsoJ+LwFBnFldcq7gfPrqTkD4gKyxskwK&#10;XuRhuWh9zDHV9skHehxDLiKEfYoKihDqVEqfFWTQ92xNHL2rdQZDlC6X2uEzwk0lB0kylgZLjgsF&#10;1rQuKLsd70aB2dNlK3/w++XN6L7Bz3q3dSOlOu1mNQMRqAn/4Xd7oxUMp/D3Jf4A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V3X48IAAADbAAAADwAAAAAAAAAAAAAA&#10;AAChAgAAZHJzL2Rvd25yZXYueG1sUEsFBgAAAAAEAAQA+QAAAJADAAAAAA==&#10;" strokecolor="#76923c [2406]" strokeweight="1.5pt">
                  <v:shadow color="#eeece1 [3214]"/>
                </v:line>
              </v:group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19429A" wp14:editId="381CF2F3">
                <wp:simplePos x="0" y="0"/>
                <wp:positionH relativeFrom="column">
                  <wp:posOffset>3898900</wp:posOffset>
                </wp:positionH>
                <wp:positionV relativeFrom="paragraph">
                  <wp:posOffset>2717165</wp:posOffset>
                </wp:positionV>
                <wp:extent cx="2004695" cy="1068705"/>
                <wp:effectExtent l="12700" t="12065" r="11430" b="14605"/>
                <wp:wrapNone/>
                <wp:docPr id="39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0C8D" w:rsidRPr="003105C4" w:rsidRDefault="00280C8D" w:rsidP="00280C8D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 w:rsidR="0025253E">
                              <w:rPr>
                                <w:sz w:val="36"/>
                              </w:rPr>
                              <w:t>prawidłowy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4" o:spid="_x0000_s1038" style="position:absolute;margin-left:307pt;margin-top:213.95pt;width:157.85pt;height:84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" fillcolor="white [3201]" strokecolor="#4bacc6 [3208]" strokeweight="1pt">
                <v:stroke dashstyle="dash"/>
                <v:shadow color="#868686"/>
                <v:textbox>
                  <w:txbxContent>
                    <w:p w:rsidR="00280C8D" w:rsidRPr="003105C4" w:rsidRDefault="00280C8D" w:rsidP="00280C8D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 w:rsidR="0025253E">
                        <w:rPr>
                          <w:sz w:val="36"/>
                        </w:rPr>
                        <w:t>prawidłowy</w:t>
                      </w:r>
                    </w:p>
                  </w:txbxContent>
                </v:textbox>
              </v:roundrect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A1286C" wp14:editId="46989066">
                <wp:simplePos x="0" y="0"/>
                <wp:positionH relativeFrom="column">
                  <wp:posOffset>3898900</wp:posOffset>
                </wp:positionH>
                <wp:positionV relativeFrom="paragraph">
                  <wp:posOffset>144145</wp:posOffset>
                </wp:positionV>
                <wp:extent cx="2004695" cy="1068705"/>
                <wp:effectExtent l="12700" t="10795" r="11430" b="6350"/>
                <wp:wrapNone/>
                <wp:docPr id="38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105C4" w:rsidRPr="003105C4" w:rsidRDefault="003105C4" w:rsidP="003105C4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 w:rsidRPr="003105C4">
                              <w:rPr>
                                <w:sz w:val="36"/>
                              </w:rPr>
                              <w:t>czworokątny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2" o:spid="_x0000_s1039" style="position:absolute;margin-left:307pt;margin-top:11.35pt;width:157.85pt;height:84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" fillcolor="white [3201]" strokecolor="#4bacc6 [3208]" strokeweight="1pt">
                <v:stroke dashstyle="dash"/>
                <v:shadow color="#868686"/>
                <v:textbox>
                  <w:txbxContent>
                    <w:p w:rsidR="003105C4" w:rsidRPr="003105C4" w:rsidRDefault="003105C4" w:rsidP="003105C4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 w:rsidRPr="003105C4">
                        <w:rPr>
                          <w:sz w:val="36"/>
                        </w:rPr>
                        <w:t>czworokątny</w:t>
                      </w:r>
                    </w:p>
                  </w:txbxContent>
                </v:textbox>
              </v:roundrect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E878BC" wp14:editId="226CC2C7">
                <wp:simplePos x="0" y="0"/>
                <wp:positionH relativeFrom="column">
                  <wp:posOffset>3898900</wp:posOffset>
                </wp:positionH>
                <wp:positionV relativeFrom="paragraph">
                  <wp:posOffset>6577965</wp:posOffset>
                </wp:positionV>
                <wp:extent cx="2004695" cy="1068705"/>
                <wp:effectExtent l="12700" t="15240" r="11430" b="11430"/>
                <wp:wrapNone/>
                <wp:docPr id="37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0C8D" w:rsidRPr="003105C4" w:rsidRDefault="00280C8D" w:rsidP="00280C8D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</w:rPr>
                              <w:t>trójkątny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7" o:spid="_x0000_s1040" style="position:absolute;margin-left:307pt;margin-top:517.95pt;width:157.85pt;height:8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" fillcolor="white [3201]" strokecolor="#4bacc6 [3208]" strokeweight="1pt">
                <v:stroke dashstyle="dash"/>
                <v:shadow color="#868686"/>
                <v:textbox>
                  <w:txbxContent>
                    <w:p w:rsidR="00280C8D" w:rsidRPr="003105C4" w:rsidRDefault="00280C8D" w:rsidP="00280C8D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36"/>
                        </w:rPr>
                        <w:t>trójkątny</w:t>
                      </w:r>
                    </w:p>
                  </w:txbxContent>
                </v:textbox>
              </v:roundrect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791726" wp14:editId="5D79D1E3">
                <wp:simplePos x="0" y="0"/>
                <wp:positionH relativeFrom="column">
                  <wp:posOffset>3898900</wp:posOffset>
                </wp:positionH>
                <wp:positionV relativeFrom="paragraph">
                  <wp:posOffset>4004310</wp:posOffset>
                </wp:positionV>
                <wp:extent cx="2004695" cy="1068705"/>
                <wp:effectExtent l="12700" t="13335" r="11430" b="13335"/>
                <wp:wrapNone/>
                <wp:docPr id="36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0C8D" w:rsidRPr="003105C4" w:rsidRDefault="00280C8D" w:rsidP="00280C8D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 w:rsidR="0025253E">
                              <w:rPr>
                                <w:sz w:val="36"/>
                              </w:rPr>
                              <w:t>sześciokątny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5" o:spid="_x0000_s1041" style="position:absolute;margin-left:307pt;margin-top:315.3pt;width:157.85pt;height:84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" fillcolor="white [3201]" strokecolor="#4bacc6 [3208]" strokeweight="1pt">
                <v:stroke dashstyle="dash"/>
                <v:shadow color="#868686"/>
                <v:textbox>
                  <w:txbxContent>
                    <w:p w:rsidR="00280C8D" w:rsidRPr="003105C4" w:rsidRDefault="00280C8D" w:rsidP="00280C8D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 w:rsidR="0025253E">
                        <w:rPr>
                          <w:sz w:val="36"/>
                        </w:rPr>
                        <w:t>sześciokątny</w:t>
                      </w:r>
                    </w:p>
                  </w:txbxContent>
                </v:textbox>
              </v:roundrect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75DD70" wp14:editId="35BCE1B6">
                <wp:simplePos x="0" y="0"/>
                <wp:positionH relativeFrom="column">
                  <wp:posOffset>3898900</wp:posOffset>
                </wp:positionH>
                <wp:positionV relativeFrom="paragraph">
                  <wp:posOffset>1430655</wp:posOffset>
                </wp:positionV>
                <wp:extent cx="2004695" cy="1068705"/>
                <wp:effectExtent l="12700" t="11430" r="11430" b="15240"/>
                <wp:wrapNone/>
                <wp:docPr id="3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0C8D" w:rsidRPr="003105C4" w:rsidRDefault="00280C8D" w:rsidP="00280C8D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 w:rsidR="0025253E">
                              <w:rPr>
                                <w:sz w:val="36"/>
                              </w:rPr>
                              <w:t>prosty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42" style="position:absolute;margin-left:307pt;margin-top:112.65pt;width:157.85pt;height:8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" fillcolor="white [3201]" strokecolor="#4bacc6 [3208]" strokeweight="1pt">
                <v:stroke dashstyle="dash"/>
                <v:shadow color="#868686"/>
                <v:textbox>
                  <w:txbxContent>
                    <w:p w:rsidR="00280C8D" w:rsidRPr="003105C4" w:rsidRDefault="00280C8D" w:rsidP="00280C8D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 w:rsidR="0025253E">
                        <w:rPr>
                          <w:sz w:val="36"/>
                        </w:rPr>
                        <w:t>prosty</w:t>
                      </w:r>
                    </w:p>
                  </w:txbxContent>
                </v:textbox>
              </v:roundrect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2BDCA8" wp14:editId="6FBCF531">
                <wp:simplePos x="0" y="0"/>
                <wp:positionH relativeFrom="column">
                  <wp:posOffset>3898900</wp:posOffset>
                </wp:positionH>
                <wp:positionV relativeFrom="paragraph">
                  <wp:posOffset>5290820</wp:posOffset>
                </wp:positionV>
                <wp:extent cx="2004695" cy="1068705"/>
                <wp:effectExtent l="12700" t="13970" r="11430" b="12700"/>
                <wp:wrapNone/>
                <wp:docPr id="34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0C8D" w:rsidRPr="003105C4" w:rsidRDefault="00280C8D" w:rsidP="00280C8D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 w:rsidR="0025253E">
                              <w:rPr>
                                <w:sz w:val="36"/>
                              </w:rPr>
                              <w:t>pięciokątny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6" o:spid="_x0000_s1043" style="position:absolute;margin-left:307pt;margin-top:416.6pt;width:157.85pt;height:8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" fillcolor="white [3201]" strokecolor="#4bacc6 [3208]" strokeweight="1pt">
                <v:stroke dashstyle="dash"/>
                <v:shadow color="#868686"/>
                <v:textbox>
                  <w:txbxContent>
                    <w:p w:rsidR="00280C8D" w:rsidRPr="003105C4" w:rsidRDefault="00280C8D" w:rsidP="00280C8D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 w:rsidR="0025253E">
                        <w:rPr>
                          <w:sz w:val="36"/>
                        </w:rPr>
                        <w:t>pięciokątny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C79E1" w:rsidRPr="00A966BE" w:rsidSect="00A966BE">
      <w:headerReference w:type="default" r:id="rId9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C2" w:rsidRDefault="008D76C2">
      <w:pPr>
        <w:spacing w:after="0" w:line="240" w:lineRule="auto"/>
      </w:pPr>
      <w:r>
        <w:separator/>
      </w:r>
    </w:p>
  </w:endnote>
  <w:endnote w:type="continuationSeparator" w:id="0">
    <w:p w:rsidR="008D76C2" w:rsidRDefault="008D7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C2" w:rsidRDefault="008D76C2">
      <w:pPr>
        <w:spacing w:after="0" w:line="240" w:lineRule="auto"/>
      </w:pPr>
      <w:r>
        <w:separator/>
      </w:r>
    </w:p>
  </w:footnote>
  <w:footnote w:type="continuationSeparator" w:id="0">
    <w:p w:rsidR="008D76C2" w:rsidRDefault="008D7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17" w:rsidRDefault="000E158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317" w:rsidRPr="002C4363" w:rsidRDefault="00941317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A966BE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Przykłady graniastosłupa</w:t>
                          </w:r>
                          <w:r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941317" w:rsidRPr="002C4363" w:rsidRDefault="00941317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44" type="#_x0000_t202" style="position:absolute;margin-left:548.45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941317" w:rsidRPr="002C4363" w:rsidRDefault="00941317">
                    <w:pPr>
                      <w:jc w:val="center"/>
                      <w:rPr>
                        <w:color w:val="FFFFFF"/>
                      </w:rPr>
                    </w:pPr>
                    <w:r w:rsidRPr="00A966BE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Przykłady graniastosłupa</w:t>
                    </w:r>
                    <w:r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45028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941317" w:rsidRPr="002C4363" w:rsidRDefault="00941317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24130" b="51435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941317" w:rsidRDefault="00941317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5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941317" w:rsidRDefault="00941317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2C30889E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3420810"/>
    <w:multiLevelType w:val="hybridMultilevel"/>
    <w:tmpl w:val="0D58321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C2532B2"/>
    <w:multiLevelType w:val="hybridMultilevel"/>
    <w:tmpl w:val="A846F162"/>
    <w:lvl w:ilvl="0" w:tplc="577C9AF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789"/>
        </w:tabs>
        <w:ind w:left="1789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6"/>
  </w:num>
  <w:num w:numId="18">
    <w:abstractNumId w:val="15"/>
  </w:num>
  <w:num w:numId="19">
    <w:abstractNumId w:val="8"/>
  </w:num>
  <w:num w:numId="20">
    <w:abstractNumId w:val="17"/>
  </w:num>
  <w:num w:numId="21">
    <w:abstractNumId w:val="11"/>
  </w:num>
  <w:num w:numId="22">
    <w:abstractNumId w:val="5"/>
  </w:num>
  <w:num w:numId="23">
    <w:abstractNumId w:val="6"/>
  </w:num>
  <w:num w:numId="24">
    <w:abstractNumId w:val="12"/>
  </w:num>
  <w:num w:numId="25">
    <w:abstractNumId w:val="10"/>
  </w:num>
  <w:num w:numId="26">
    <w:abstractNumId w:val="13"/>
  </w:num>
  <w:num w:numId="27">
    <w:abstractNumId w:val="1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>
      <o:colormenu v:ext="edit" strokecolor="#00b05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1587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253E"/>
    <w:rsid w:val="00254E25"/>
    <w:rsid w:val="00267346"/>
    <w:rsid w:val="00272A30"/>
    <w:rsid w:val="00280C8D"/>
    <w:rsid w:val="00282A47"/>
    <w:rsid w:val="002843F1"/>
    <w:rsid w:val="002957F1"/>
    <w:rsid w:val="0029581D"/>
    <w:rsid w:val="002B424A"/>
    <w:rsid w:val="002B65A3"/>
    <w:rsid w:val="002C2BC9"/>
    <w:rsid w:val="002C4363"/>
    <w:rsid w:val="002E7CAF"/>
    <w:rsid w:val="003012F8"/>
    <w:rsid w:val="003105C4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D5B88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0148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33E8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B7B9E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3A68"/>
    <w:rsid w:val="00886633"/>
    <w:rsid w:val="008A2553"/>
    <w:rsid w:val="008A6746"/>
    <w:rsid w:val="008A7D0B"/>
    <w:rsid w:val="008C3BDB"/>
    <w:rsid w:val="008D3515"/>
    <w:rsid w:val="008D76C2"/>
    <w:rsid w:val="008E0E29"/>
    <w:rsid w:val="008E3144"/>
    <w:rsid w:val="008F2AF5"/>
    <w:rsid w:val="008F7EA5"/>
    <w:rsid w:val="00911D3A"/>
    <w:rsid w:val="0092452D"/>
    <w:rsid w:val="00937563"/>
    <w:rsid w:val="00941317"/>
    <w:rsid w:val="00942478"/>
    <w:rsid w:val="009554A9"/>
    <w:rsid w:val="0095731E"/>
    <w:rsid w:val="00961005"/>
    <w:rsid w:val="0096212A"/>
    <w:rsid w:val="00965137"/>
    <w:rsid w:val="00965759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A4DAD"/>
    <w:rsid w:val="00AB20C3"/>
    <w:rsid w:val="00AB5BDA"/>
    <w:rsid w:val="00AB728F"/>
    <w:rsid w:val="00AB791E"/>
    <w:rsid w:val="00AC5703"/>
    <w:rsid w:val="00AC79E1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568B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55C0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9C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948F5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enu v:ext="edit" strokecolor="#00b050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styleId="NormalnyWeb">
    <w:name w:val="Normal (Web)"/>
    <w:basedOn w:val="Normalny"/>
    <w:uiPriority w:val="99"/>
    <w:semiHidden/>
    <w:unhideWhenUsed/>
    <w:rsid w:val="00AA4D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styleId="NormalnyWeb">
    <w:name w:val="Normal (Web)"/>
    <w:basedOn w:val="Normalny"/>
    <w:uiPriority w:val="99"/>
    <w:semiHidden/>
    <w:unhideWhenUsed/>
    <w:rsid w:val="00AA4D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89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Ania</cp:lastModifiedBy>
  <cp:revision>4</cp:revision>
  <cp:lastPrinted>2013-08-31T12:24:00Z</cp:lastPrinted>
  <dcterms:created xsi:type="dcterms:W3CDTF">2013-08-31T12:06:00Z</dcterms:created>
  <dcterms:modified xsi:type="dcterms:W3CDTF">2013-08-31T12:24:00Z</dcterms:modified>
</cp:coreProperties>
</file>